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5="http://schemas.microsoft.com/office/word/2012/wordml" xmlns:w14="http://schemas.microsoft.com/office/word/2010/wordml" xmlns:r="http://schemas.openxmlformats.org/officeDocument/2006/relationships" xmlns:wp="http://schemas.openxmlformats.org/drawingml/2006/wordprocessingDrawing" xmlns:a="http://schemas.openxmlformats.org/drawingml/2006/main"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3f5bc43c" w14:textId="3f5bc43c">
      <w:pPr>
        <w:jc w:val="center"/>
        <w15:collapsed w:val="false"/>
      </w:pPr>
      <w:r>
        <w:rPr>
          <w:rFonts w:ascii="Microsoft YaHei" w:hAnsi="Microsoft YaHei" w:eastAsia="Microsoft YaHei" w:cs="Microsoft YaHei"/>
          <w:b/>
          <w:color w:val="000000"/>
          <w:sz w:val="26"/>
          <w:szCs w:val="26"/>
        </w:rPr>
        <w:t>租赁办公室合同_租赁办公室合同范本</w:t>
      </w:r>
    </w:p>
    <w:p>
      <w:pPr>
        <w:jc w:val="left"/>
      </w:pPr>
      <w:r>
        <w:rPr>
          <w:rFonts w:ascii="simsun" w:hAnsi="simsun" w:eastAsia="simsun" w:cs="simsun"/>
          <w:color w:val="000000"/>
          <w:sz w:val="24"/>
          <w:szCs w:val="24"/>
        </w:rPr>
        <w:t xml:space="preserve">　　很多公司都选择租赁办公室来节约成本，那么租赁办公室合同是怎么一回事呢?以下是在学习啦小编为大家整理的租赁办公室合同范文，感谢您的欣赏。</w:t>
      </w:r>
    </w:p>
    <w:p>
      <w:pPr>
        <w:jc w:val="left"/>
      </w:pPr>
      <w:r>
        <w:rPr>
          <w:rFonts w:ascii="simsun" w:hAnsi="simsun" w:eastAsia="simsun" w:cs="simsun"/>
          <w:b/>
          <w:color w:val="000000"/>
          <w:sz w:val="24"/>
          <w:szCs w:val="24"/>
        </w:rPr>
        <w:t>　　租赁办公室合同范文一</w:t>
      </w:r>
    </w:p>
    <w:p>
      <w:pPr>
        <w:jc w:val="left"/>
      </w:pPr>
      <w:r>
        <w:rPr>
          <w:rFonts w:ascii="simsun" w:hAnsi="simsun" w:eastAsia="simsun" w:cs="simsun"/>
          <w:color w:val="000000"/>
          <w:sz w:val="24"/>
          <w:szCs w:val="24"/>
        </w:rPr>
        <w:t xml:space="preserve">　　甲方(出租方)：</w:t>
      </w:r>
    </w:p>
    <w:p>
      <w:pPr>
        <w:jc w:val="left"/>
      </w:pPr>
      <w:r>
        <w:rPr>
          <w:rFonts w:ascii="simsun" w:hAnsi="simsun" w:eastAsia="simsun" w:cs="simsun"/>
          <w:color w:val="000000"/>
          <w:sz w:val="24"/>
          <w:szCs w:val="24"/>
        </w:rPr>
        <w:t xml:space="preserve">　　地址：</w:t>
      </w:r>
    </w:p>
    <w:p>
      <w:pPr>
        <w:jc w:val="left"/>
      </w:pPr>
      <w:r>
        <w:rPr>
          <w:rFonts w:ascii="simsun" w:hAnsi="simsun" w:eastAsia="simsun" w:cs="simsun"/>
          <w:color w:val="000000"/>
          <w:sz w:val="24"/>
          <w:szCs w:val="24"/>
        </w:rPr>
        <w:t xml:space="preserve">　　电话：</w:t>
      </w:r>
    </w:p>
    <w:p>
      <w:pPr>
        <w:jc w:val="left"/>
      </w:pPr>
      <w:r>
        <w:rPr>
          <w:rFonts w:ascii="simsun" w:hAnsi="simsun" w:eastAsia="simsun" w:cs="simsun"/>
          <w:color w:val="000000"/>
          <w:sz w:val="24"/>
          <w:szCs w:val="24"/>
        </w:rPr>
        <w:t xml:space="preserve">　　乙方(承租方)：</w:t>
      </w:r>
    </w:p>
    <w:p>
      <w:pPr>
        <w:jc w:val="left"/>
      </w:pPr>
      <w:r>
        <w:rPr>
          <w:rFonts w:ascii="simsun" w:hAnsi="simsun" w:eastAsia="simsun" w:cs="simsun"/>
          <w:color w:val="000000"/>
          <w:sz w:val="24"/>
          <w:szCs w:val="24"/>
        </w:rPr>
        <w:t xml:space="preserve">　　地址：</w:t>
      </w:r>
    </w:p>
    <w:p>
      <w:pPr>
        <w:jc w:val="left"/>
      </w:pPr>
      <w:r>
        <w:rPr>
          <w:rFonts w:ascii="simsun" w:hAnsi="simsun" w:eastAsia="simsun" w:cs="simsun"/>
          <w:color w:val="000000"/>
          <w:sz w:val="24"/>
          <w:szCs w:val="24"/>
        </w:rPr>
        <w:t xml:space="preserve">　　电话：</w:t>
      </w:r>
    </w:p>
    <w:p>
      <w:pPr>
        <w:jc w:val="left"/>
      </w:pPr>
      <w:r>
        <w:rPr>
          <w:rFonts w:ascii="simsun" w:hAnsi="simsun" w:eastAsia="simsun" w:cs="simsun"/>
          <w:color w:val="000000"/>
          <w:sz w:val="24"/>
          <w:szCs w:val="24"/>
        </w:rPr>
        <w:t xml:space="preserve">　　甲、乙双方经平等协商，就租赁_____广场房屋事宜达成如下协议，供双方共同遵守：</w:t>
      </w:r>
    </w:p>
    <w:p>
      <w:pPr>
        <w:jc w:val="left"/>
      </w:pPr>
      <w:r>
        <w:rPr>
          <w:rFonts w:ascii="simsun" w:hAnsi="simsun" w:eastAsia="simsun" w:cs="simsun"/>
          <w:color w:val="000000"/>
          <w:sz w:val="24"/>
          <w:szCs w:val="24"/>
        </w:rPr>
        <w:t xml:space="preserve">　　一.房屋位置及面积：该房屋位于 市____路__ 号“_____广场”产权标识 __层 号房(实际标识 座 室)，建筑面积为： 平方米(以下简称该房屋)。</w:t>
      </w:r>
    </w:p>
    <w:p>
      <w:pPr>
        <w:jc w:val="left"/>
      </w:pPr>
      <w:r>
        <w:rPr>
          <w:rFonts w:ascii="simsun" w:hAnsi="simsun" w:eastAsia="simsun" w:cs="simsun"/>
          <w:color w:val="000000"/>
          <w:sz w:val="24"/>
          <w:szCs w:val="24"/>
        </w:rPr>
        <w:t xml:space="preserve">　　二.租赁用途：乙方租赁的该房屋仅用于办公，不得从事违反国家法律、法规的经营活动，不得擅自改变其用途。</w:t>
      </w:r>
    </w:p>
    <w:p>
      <w:pPr>
        <w:jc w:val="left"/>
      </w:pPr>
      <w:r>
        <w:rPr>
          <w:rFonts w:ascii="simsun" w:hAnsi="simsun" w:eastAsia="simsun" w:cs="simsun"/>
          <w:color w:val="000000"/>
          <w:sz w:val="24"/>
          <w:szCs w:val="24"/>
        </w:rPr>
        <w:t xml:space="preserve">　　三.租赁期限：</w:t>
      </w:r>
    </w:p>
    <w:p>
      <w:pPr>
        <w:jc w:val="left"/>
      </w:pPr>
      <w:r>
        <w:rPr>
          <w:rFonts w:ascii="simsun" w:hAnsi="simsun" w:eastAsia="simsun" w:cs="simsun"/>
          <w:color w:val="000000"/>
          <w:sz w:val="24"/>
          <w:szCs w:val="24"/>
        </w:rPr>
        <w:t xml:space="preserve">　　3.1本合同租赁期为：__ 个月，即自 年 月 日起至 ____年 月 日止。</w:t>
      </w:r>
    </w:p>
    <w:p>
      <w:pPr>
        <w:jc w:val="left"/>
      </w:pPr>
      <w:r>
        <w:rPr>
          <w:rFonts w:ascii="simsun" w:hAnsi="simsun" w:eastAsia="simsun" w:cs="simsun"/>
          <w:color w:val="000000"/>
          <w:sz w:val="24"/>
          <w:szCs w:val="24"/>
        </w:rPr>
        <w:t xml:space="preserve">　　3.2续租：该房屋租赁期限届满，乙方即享有优先续租权。乙方如需继续租用，应当在租赁期限届满前三个月书面向甲方提出，续租租金按照当时的市场行情由甲乙双方协商确定。</w:t>
      </w:r>
    </w:p>
    <w:p>
      <w:pPr>
        <w:jc w:val="left"/>
      </w:pPr>
      <w:r>
        <w:rPr>
          <w:rFonts w:ascii="simsun" w:hAnsi="simsun" w:eastAsia="simsun" w:cs="simsun"/>
          <w:color w:val="000000"/>
          <w:sz w:val="24"/>
          <w:szCs w:val="24"/>
        </w:rPr>
        <w:t xml:space="preserve">　　四、租金</w:t>
      </w:r>
    </w:p>
    <w:p>
      <w:pPr>
        <w:jc w:val="left"/>
      </w:pPr>
      <w:r>
        <w:rPr>
          <w:rFonts w:ascii="simsun" w:hAnsi="simsun" w:eastAsia="simsun" w:cs="simsun"/>
          <w:color w:val="000000"/>
          <w:sz w:val="24"/>
          <w:szCs w:val="24"/>
        </w:rPr>
        <w:t xml:space="preserve">　　4.1该房屋每月的租金按建筑面积计算为 元/平方米(税后租金)，共计_____元(大写：人民币：______________________);租金发票由乙方自行负责。</w:t>
      </w:r>
    </w:p>
    <w:p>
      <w:pPr>
        <w:jc w:val="left"/>
      </w:pPr>
      <w:r>
        <w:rPr>
          <w:rFonts w:ascii="simsun" w:hAnsi="simsun" w:eastAsia="simsun" w:cs="simsun"/>
          <w:color w:val="000000"/>
          <w:sz w:val="24"/>
          <w:szCs w:val="24"/>
        </w:rPr>
        <w:t xml:space="preserve">　　4.2乙方采取按每 __ 个月为一期支付的方式向甲方交付租金，并在每一期到期____个工作日前向甲方支付下一期租金。每一期的租金计：_________元人民币(大写：___________________)。第一期的租金应于 年 __ 月 __ 日前支付。</w:t>
      </w:r>
    </w:p>
    <w:p>
      <w:pPr>
        <w:jc w:val="left"/>
      </w:pPr>
      <w:r>
        <w:rPr>
          <w:rFonts w:ascii="simsun" w:hAnsi="simsun" w:eastAsia="simsun" w:cs="simsun"/>
          <w:color w:val="000000"/>
          <w:sz w:val="24"/>
          <w:szCs w:val="24"/>
        </w:rPr>
        <w:t xml:space="preserve">　　4.3支付方式：由乙方按以下帐户支付租金给甲方： 开户行：</w:t>
      </w:r>
    </w:p>
    <w:p>
      <w:pPr>
        <w:jc w:val="left"/>
      </w:pPr>
      <w:r>
        <w:rPr>
          <w:rFonts w:ascii="simsun" w:hAnsi="simsun" w:eastAsia="simsun" w:cs="simsun"/>
          <w:color w:val="000000"/>
          <w:sz w:val="24"/>
          <w:szCs w:val="24"/>
        </w:rPr>
        <w:t xml:space="preserve">　　帐户名称：</w:t>
      </w:r>
    </w:p>
    <w:p>
      <w:pPr>
        <w:jc w:val="left"/>
      </w:pPr>
      <w:r>
        <w:rPr>
          <w:rFonts w:ascii="simsun" w:hAnsi="simsun" w:eastAsia="simsun" w:cs="simsun"/>
          <w:color w:val="000000"/>
          <w:sz w:val="24"/>
          <w:szCs w:val="24"/>
        </w:rPr>
        <w:t xml:space="preserve">　　帐号：</w:t>
      </w:r>
    </w:p>
    <w:p>
      <w:pPr>
        <w:jc w:val="left"/>
      </w:pPr>
      <w:r>
        <w:rPr>
          <w:rFonts w:ascii="simsun" w:hAnsi="simsun" w:eastAsia="simsun" w:cs="simsun"/>
          <w:color w:val="000000"/>
          <w:sz w:val="24"/>
          <w:szCs w:val="24"/>
        </w:rPr>
        <w:t xml:space="preserve">　　4.4甲方收到乙方租金后，向乙方出具收据。</w:t>
      </w:r>
    </w:p>
    <w:p>
      <w:pPr>
        <w:jc w:val="left"/>
      </w:pPr>
      <w:r>
        <w:rPr>
          <w:rFonts w:ascii="simsun" w:hAnsi="simsun" w:eastAsia="simsun" w:cs="simsun"/>
          <w:color w:val="000000"/>
          <w:sz w:val="24"/>
          <w:szCs w:val="24"/>
        </w:rPr>
        <w:t xml:space="preserve">　　五.履约保证金</w:t>
      </w:r>
    </w:p>
    <w:p>
      <w:pPr>
        <w:jc w:val="left"/>
      </w:pPr>
      <w:r>
        <w:rPr>
          <w:rFonts w:ascii="simsun" w:hAnsi="simsun" w:eastAsia="simsun" w:cs="simsun"/>
          <w:color w:val="000000"/>
          <w:sz w:val="24"/>
          <w:szCs w:val="24"/>
        </w:rPr>
        <w:t xml:space="preserve">　　5.1履约保证金按壹个月租金标准收取。</w:t>
      </w:r>
    </w:p>
    <w:p>
      <w:pPr>
        <w:jc w:val="left"/>
      </w:pPr>
      <w:r>
        <w:rPr>
          <w:rFonts w:ascii="simsun" w:hAnsi="simsun" w:eastAsia="simsun" w:cs="simsun"/>
          <w:color w:val="000000"/>
          <w:sz w:val="24"/>
          <w:szCs w:val="24"/>
        </w:rPr>
        <w:t xml:space="preserve">　　5.2在双方签订本租赁合同后，乙方应于 ___ 年 __ 月 __ 日前支付履约保证金(计：_____元即人民币：_____________________。甲方收到保证金后向乙方出具收据。</w:t>
      </w:r>
    </w:p>
    <w:p>
      <w:pPr>
        <w:jc w:val="left"/>
      </w:pPr>
      <w:r>
        <w:rPr>
          <w:rFonts w:ascii="simsun" w:hAnsi="simsun" w:eastAsia="simsun" w:cs="simsun"/>
          <w:color w:val="000000"/>
          <w:sz w:val="24"/>
          <w:szCs w:val="24"/>
        </w:rPr>
        <w:t xml:space="preserve">　　5.3履约保证金的退还：租赁期满，经甲方验收，若乙方承租的房屋无损坏(双方特殊约定和自然磨损除外)，且无其它欠款，在乙方办理退房手续时退还(不计息);若因乙方违约导致合同提前解除或终止，履约保证金不予退还。</w:t>
      </w:r>
    </w:p>
    <w:p>
      <w:pPr>
        <w:jc w:val="left"/>
      </w:pPr>
      <w:r>
        <w:rPr>
          <w:rFonts w:ascii="simsun" w:hAnsi="simsun" w:eastAsia="simsun" w:cs="simsun"/>
          <w:color w:val="000000"/>
          <w:sz w:val="24"/>
          <w:szCs w:val="24"/>
        </w:rPr>
        <w:t xml:space="preserve">　　六.甲方的权利及义务</w:t>
      </w:r>
    </w:p>
    <w:p>
      <w:pPr>
        <w:jc w:val="left"/>
      </w:pPr>
      <w:r>
        <w:rPr>
          <w:rFonts w:ascii="simsun" w:hAnsi="simsun" w:eastAsia="simsun" w:cs="simsun"/>
          <w:color w:val="000000"/>
          <w:sz w:val="24"/>
          <w:szCs w:val="24"/>
        </w:rPr>
        <w:t xml:space="preserve">　　6.1甲方确保拥有该房屋的所有权，如有抵押或债务纠纷应向乙方明示。签定本协议时甲方应向乙方出示该房屋的产权证、国土证及本人身份证原件并将复印件作为本合同的附件。如甲方未办理房屋产权证时，应出示购房合同原件。</w:t>
      </w:r>
    </w:p>
    <w:p>
      <w:pPr>
        <w:jc w:val="left"/>
      </w:pPr>
      <w:r>
        <w:rPr>
          <w:rFonts w:ascii="simsun" w:hAnsi="simsun" w:eastAsia="simsun" w:cs="simsun"/>
          <w:color w:val="000000"/>
          <w:sz w:val="24"/>
          <w:szCs w:val="24"/>
        </w:rPr>
        <w:t xml:space="preserve">　　6.2甲方应于 年 月 日前将该房屋交付乙方使用。</w:t>
      </w:r>
    </w:p>
    <w:p>
      <w:pPr>
        <w:jc w:val="left"/>
      </w:pPr>
      <w:r>
        <w:rPr>
          <w:rFonts w:ascii="simsun" w:hAnsi="simsun" w:eastAsia="simsun" w:cs="simsun"/>
          <w:color w:val="000000"/>
          <w:sz w:val="24"/>
          <w:szCs w:val="24"/>
        </w:rPr>
        <w:t xml:space="preserve">　　6.3甲方委托物业公司在日常管理工作中，有权监督乙方遵守本物业《业主临时公约》、《物业使用手册》、《前期物业管理服务协议》及各项物业管理制度。</w:t>
      </w:r>
    </w:p>
    <w:p>
      <w:pPr>
        <w:jc w:val="left"/>
      </w:pPr>
      <w:r>
        <w:rPr>
          <w:rFonts w:ascii="simsun" w:hAnsi="simsun" w:eastAsia="simsun" w:cs="simsun"/>
          <w:color w:val="000000"/>
          <w:sz w:val="24"/>
          <w:szCs w:val="24"/>
        </w:rPr>
        <w:t xml:space="preserve">　　6.4在本合同租赁期内,如该房屋发生转让时，甲方应及时通知乙方,本合同继续履行。</w:t>
      </w:r>
    </w:p>
    <w:p>
      <w:pPr>
        <w:jc w:val="left"/>
      </w:pPr>
      <w:r>
        <w:rPr>
          <w:rFonts w:ascii="simsun" w:hAnsi="simsun" w:eastAsia="simsun" w:cs="simsun"/>
          <w:color w:val="000000"/>
          <w:sz w:val="24"/>
          <w:szCs w:val="24"/>
        </w:rPr>
        <w:t xml:space="preserve">　　6.5甲方委托物业公司负责本物业的公共设备设施、共用部位的维修、养护和管理，负责维护公共秩序和安全防范事项的协助管理。</w:t>
      </w:r>
    </w:p>
    <w:p>
      <w:pPr>
        <w:jc w:val="left"/>
      </w:pPr>
      <w:r>
        <w:rPr>
          <w:rFonts w:ascii="simsun" w:hAnsi="simsun" w:eastAsia="simsun" w:cs="simsun"/>
          <w:color w:val="000000"/>
          <w:sz w:val="24"/>
          <w:szCs w:val="24"/>
        </w:rPr>
        <w:t xml:space="preserve">　　6.6按本合同之第五条至第七条规定，向乙方收取租金。</w:t>
      </w:r>
    </w:p>
    <w:p>
      <w:pPr>
        <w:jc w:val="left"/>
      </w:pPr>
      <w:r>
        <w:rPr>
          <w:rFonts w:ascii="simsun" w:hAnsi="simsun" w:eastAsia="simsun" w:cs="simsun"/>
          <w:color w:val="000000"/>
          <w:sz w:val="24"/>
          <w:szCs w:val="24"/>
        </w:rPr>
        <w:t xml:space="preserve">　　6.7 租赁期满后或因乙方责任导致退租的，除双方另有约定外，甲方有权选择以下权利中的一种： 第一种 。</w:t>
      </w:r>
    </w:p>
    <w:p>
      <w:pPr>
        <w:jc w:val="left"/>
      </w:pPr>
      <w:r>
        <w:rPr>
          <w:rFonts w:ascii="simsun" w:hAnsi="simsun" w:eastAsia="simsun" w:cs="simsun"/>
          <w:color w:val="000000"/>
          <w:sz w:val="24"/>
          <w:szCs w:val="24"/>
        </w:rPr>
        <w:t xml:space="preserve">　　①依附于房屋的装修归甲方所有。甲方不承担为乙方变卖、保管、赔偿等责任。 ②要求乙方恢复原状。</w:t>
      </w:r>
    </w:p>
    <w:p>
      <w:pPr>
        <w:jc w:val="left"/>
      </w:pPr>
      <w:r>
        <w:rPr>
          <w:rFonts w:ascii="simsun" w:hAnsi="simsun" w:eastAsia="simsun" w:cs="simsun"/>
          <w:color w:val="000000"/>
          <w:sz w:val="24"/>
          <w:szCs w:val="24"/>
        </w:rPr>
        <w:t xml:space="preserve">　　③向乙方收取恢复工程实际发生的费用。</w:t>
      </w:r>
    </w:p>
    <w:p>
      <w:pPr>
        <w:jc w:val="left"/>
      </w:pPr>
      <w:r>
        <w:rPr>
          <w:rFonts w:ascii="simsun" w:hAnsi="simsun" w:eastAsia="simsun" w:cs="simsun"/>
          <w:color w:val="000000"/>
          <w:sz w:val="24"/>
          <w:szCs w:val="24"/>
        </w:rPr>
        <w:t xml:space="preserve">　　6.8未经甲方书面同意，乙方不得将该房屋转租他人。</w:t>
      </w:r>
    </w:p>
    <w:p>
      <w:pPr>
        <w:jc w:val="left"/>
      </w:pPr>
      <w:r>
        <w:rPr>
          <w:rFonts w:ascii="simsun" w:hAnsi="simsun" w:eastAsia="simsun" w:cs="simsun"/>
          <w:color w:val="000000"/>
          <w:sz w:val="24"/>
          <w:szCs w:val="24"/>
        </w:rPr>
        <w:t xml:space="preserve">　　七.乙方的权利及义务</w:t>
      </w:r>
    </w:p>
    <w:p>
      <w:pPr>
        <w:jc w:val="left"/>
      </w:pPr>
      <w:r>
        <w:rPr>
          <w:rFonts w:ascii="simsun" w:hAnsi="simsun" w:eastAsia="simsun" w:cs="simsun"/>
          <w:color w:val="000000"/>
          <w:sz w:val="24"/>
          <w:szCs w:val="24"/>
        </w:rPr>
        <w:t xml:space="preserve">　　7.1按时足额缴纳该房屋租金及本合同第五条、第六条明确的有关费用。</w:t>
      </w:r>
    </w:p>
    <w:p>
      <w:pPr>
        <w:jc w:val="left"/>
      </w:pPr>
      <w:r>
        <w:rPr>
          <w:rFonts w:ascii="simsun" w:hAnsi="simsun" w:eastAsia="simsun" w:cs="simsun"/>
          <w:color w:val="000000"/>
          <w:sz w:val="24"/>
          <w:szCs w:val="24"/>
        </w:rPr>
        <w:t xml:space="preserve">　　7.2租赁期内拥有该房屋及其共用部位的使用权。</w:t>
      </w:r>
    </w:p>
    <w:p>
      <w:pPr>
        <w:jc w:val="left"/>
      </w:pPr>
      <w:r>
        <w:rPr>
          <w:rFonts w:ascii="simsun" w:hAnsi="simsun" w:eastAsia="simsun" w:cs="simsun"/>
          <w:color w:val="000000"/>
          <w:sz w:val="24"/>
          <w:szCs w:val="24"/>
        </w:rPr>
        <w:t xml:space="preserve">　　7.3乙方应遵守本物业《业主临时公约》、《物业使用手册》及各项物业管理制度，履行《前期物业管理服务协议》所约定的权利和义务。</w:t>
      </w:r>
    </w:p>
    <w:p>
      <w:pPr>
        <w:jc w:val="left"/>
      </w:pPr>
      <w:r>
        <w:rPr>
          <w:rFonts w:ascii="simsun" w:hAnsi="simsun" w:eastAsia="simsun" w:cs="simsun"/>
          <w:color w:val="000000"/>
          <w:sz w:val="24"/>
          <w:szCs w:val="24"/>
        </w:rPr>
        <w:t xml:space="preserve">　　7.4如乙方使用不当或人为损坏房屋设施设备的，由乙方负责赔偿损失并恢复原状。</w:t>
      </w:r>
    </w:p>
    <w:p>
      <w:pPr>
        <w:jc w:val="left"/>
      </w:pPr>
      <w:r>
        <w:rPr>
          <w:rFonts w:ascii="simsun" w:hAnsi="simsun" w:eastAsia="simsun" w:cs="simsun"/>
          <w:color w:val="000000"/>
          <w:sz w:val="24"/>
          <w:szCs w:val="24"/>
        </w:rPr>
        <w:t xml:space="preserve">　　7.5甲方或物业公司对该房屋进行修缮或处理突发事件采取避险措施时，乙方应积极配合。</w:t>
      </w:r>
    </w:p>
    <w:p>
      <w:pPr>
        <w:jc w:val="left"/>
      </w:pPr>
      <w:r>
        <w:rPr>
          <w:rFonts w:ascii="simsun" w:hAnsi="simsun" w:eastAsia="simsun" w:cs="simsun"/>
          <w:color w:val="000000"/>
          <w:sz w:val="24"/>
          <w:szCs w:val="24"/>
        </w:rPr>
        <w:t xml:space="preserve">　　7.6按照公平、合理、安全的原则，正确处理物业的给排水、通风、采光、通行、</w:t>
      </w:r>
    </w:p>
    <w:p>
      <w:pPr>
        <w:jc w:val="left"/>
      </w:pPr>
      <w:r>
        <w:rPr>
          <w:rFonts w:ascii="simsun" w:hAnsi="simsun" w:eastAsia="simsun" w:cs="simsun"/>
          <w:color w:val="000000"/>
          <w:sz w:val="24"/>
          <w:szCs w:val="24"/>
        </w:rPr>
        <w:t xml:space="preserve">　　卫生、环保等方面的相邻关系，不得侵害他人的合法权益。</w:t>
      </w:r>
    </w:p>
    <w:p>
      <w:pPr>
        <w:jc w:val="left"/>
      </w:pPr>
      <w:r>
        <w:rPr>
          <w:rFonts w:ascii="simsun" w:hAnsi="simsun" w:eastAsia="simsun" w:cs="simsun"/>
          <w:color w:val="000000"/>
          <w:sz w:val="24"/>
          <w:szCs w:val="24"/>
        </w:rPr>
        <w:t xml:space="preserve">　　7.7负责做好该房屋的消防管理、安全防范等工作，如因乙方疏忽或管理不善，造成安全事故，由乙方自行承担责任。</w:t>
      </w:r>
    </w:p>
    <w:p>
      <w:pPr>
        <w:jc w:val="left"/>
      </w:pPr>
      <w:r>
        <w:rPr>
          <w:rFonts w:ascii="simsun" w:hAnsi="simsun" w:eastAsia="simsun" w:cs="simsun"/>
          <w:color w:val="000000"/>
          <w:sz w:val="24"/>
          <w:szCs w:val="24"/>
        </w:rPr>
        <w:t xml:space="preserve">　　7.8房屋使用中产生的费用由乙方承担：</w:t>
      </w:r>
    </w:p>
    <w:p>
      <w:pPr>
        <w:jc w:val="left"/>
      </w:pPr>
      <w:r>
        <w:rPr>
          <w:rFonts w:ascii="simsun" w:hAnsi="simsun" w:eastAsia="simsun" w:cs="simsun"/>
          <w:color w:val="000000"/>
          <w:sz w:val="24"/>
          <w:szCs w:val="24"/>
        </w:rPr>
        <w:t xml:space="preserve">　　7.8.1乙方自用部位的设施设备、装饰装修的日常修缮、维护费用由乙方承担。</w:t>
      </w:r>
    </w:p>
    <w:p>
      <w:pPr>
        <w:jc w:val="left"/>
      </w:pPr>
      <w:r>
        <w:rPr>
          <w:rFonts w:ascii="simsun" w:hAnsi="simsun" w:eastAsia="simsun" w:cs="simsun"/>
          <w:color w:val="000000"/>
          <w:sz w:val="24"/>
          <w:szCs w:val="24"/>
        </w:rPr>
        <w:t xml:space="preserve">　　7.8.2乙方物业管理费、停车费、网络费、电话费、室内电费等使用该房屋中产生的相关费用由乙方自行承担。</w:t>
      </w:r>
    </w:p>
    <w:p>
      <w:pPr>
        <w:jc w:val="left"/>
      </w:pPr>
      <w:r>
        <w:rPr>
          <w:rFonts w:ascii="simsun" w:hAnsi="simsun" w:eastAsia="simsun" w:cs="simsun"/>
          <w:color w:val="000000"/>
          <w:sz w:val="24"/>
          <w:szCs w:val="24"/>
        </w:rPr>
        <w:t xml:space="preserve">　　八.合同的变更、解除与终止</w:t>
      </w:r>
    </w:p>
    <w:p>
      <w:pPr>
        <w:jc w:val="left"/>
      </w:pPr>
      <w:r>
        <w:rPr>
          <w:rFonts w:ascii="simsun" w:hAnsi="simsun" w:eastAsia="simsun" w:cs="simsun"/>
          <w:color w:val="000000"/>
          <w:sz w:val="24"/>
          <w:szCs w:val="24"/>
        </w:rPr>
        <w:t xml:space="preserve">　　8.1经甲乙双方协商一致，可以解除、变更、终止本合同。</w:t>
      </w:r>
    </w:p>
    <w:p>
      <w:pPr>
        <w:jc w:val="left"/>
      </w:pPr>
      <w:r>
        <w:rPr>
          <w:rFonts w:ascii="simsun" w:hAnsi="simsun" w:eastAsia="simsun" w:cs="simsun"/>
          <w:color w:val="000000"/>
          <w:sz w:val="24"/>
          <w:szCs w:val="24"/>
        </w:rPr>
        <w:t xml:space="preserve">　　8.2乙方有下列情形之一的，甲方可单方面解除合同，收回房屋：</w:t>
      </w:r>
    </w:p>
    <w:p>
      <w:pPr>
        <w:jc w:val="left"/>
      </w:pPr>
      <w:r>
        <w:rPr>
          <w:rFonts w:ascii="simsun" w:hAnsi="simsun" w:eastAsia="simsun" w:cs="simsun"/>
          <w:color w:val="000000"/>
          <w:sz w:val="24"/>
          <w:szCs w:val="24"/>
        </w:rPr>
        <w:t xml:space="preserve">　　①擅自将该房屋转租、分租、转让、转借、联营、入股或与他人调剂交换的; ②承租人利用房屋进行非法活动，损害公共利益的;</w:t>
      </w:r>
    </w:p>
    <w:p>
      <w:pPr>
        <w:jc w:val="left"/>
      </w:pPr>
      <w:r>
        <w:rPr>
          <w:rFonts w:ascii="simsun" w:hAnsi="simsun" w:eastAsia="simsun" w:cs="simsun"/>
          <w:color w:val="000000"/>
          <w:sz w:val="24"/>
          <w:szCs w:val="24"/>
        </w:rPr>
        <w:t xml:space="preserve">　　③无故拖欠租金1个月以上的(含1个月);</w:t>
      </w:r>
    </w:p>
    <w:p>
      <w:pPr>
        <w:jc w:val="left"/>
      </w:pPr>
      <w:r>
        <w:rPr>
          <w:rFonts w:ascii="simsun" w:hAnsi="simsun" w:eastAsia="simsun" w:cs="simsun"/>
          <w:color w:val="000000"/>
          <w:sz w:val="24"/>
          <w:szCs w:val="24"/>
        </w:rPr>
        <w:t xml:space="preserve">　　④未经甲方书面同意，拆改变动房屋结构的。</w:t>
      </w:r>
    </w:p>
    <w:p>
      <w:pPr>
        <w:jc w:val="left"/>
      </w:pPr>
      <w:r>
        <w:rPr>
          <w:rFonts w:ascii="simsun" w:hAnsi="simsun" w:eastAsia="simsun" w:cs="simsun"/>
          <w:color w:val="000000"/>
          <w:sz w:val="24"/>
          <w:szCs w:val="24"/>
        </w:rPr>
        <w:t xml:space="preserve">　　⑤租赁期满合同自然终止。</w:t>
      </w:r>
    </w:p>
    <w:p>
      <w:pPr>
        <w:jc w:val="left"/>
      </w:pPr>
      <w:r>
        <w:rPr>
          <w:rFonts w:ascii="simsun" w:hAnsi="simsun" w:eastAsia="simsun" w:cs="simsun"/>
          <w:color w:val="000000"/>
          <w:sz w:val="24"/>
          <w:szCs w:val="24"/>
        </w:rPr>
        <w:t xml:space="preserve">　　九.违约责任</w:t>
      </w:r>
    </w:p>
    <w:p>
      <w:pPr>
        <w:jc w:val="left"/>
      </w:pPr>
      <w:r>
        <w:rPr>
          <w:rFonts w:ascii="simsun" w:hAnsi="simsun" w:eastAsia="simsun" w:cs="simsun"/>
          <w:color w:val="000000"/>
          <w:sz w:val="24"/>
          <w:szCs w:val="24"/>
        </w:rPr>
        <w:t xml:space="preserve">　　9.1甲方不按合同约定提供该房屋供乙方使用，逾期甲方每日按月租金的 5 ‰向乙方支付违约金。</w:t>
      </w:r>
    </w:p>
    <w:p>
      <w:pPr>
        <w:jc w:val="left"/>
      </w:pPr>
      <w:r>
        <w:rPr>
          <w:rFonts w:ascii="simsun" w:hAnsi="simsun" w:eastAsia="simsun" w:cs="simsun"/>
          <w:color w:val="000000"/>
          <w:sz w:val="24"/>
          <w:szCs w:val="24"/>
        </w:rPr>
        <w:t xml:space="preserve">　　9.2乙方无故拖欠租金1个月以上的(含1个月)，则甲方有权单方面解除合同，收回该房屋，没收壹个月租金的履约保证金，并追收所欠费用。</w:t>
      </w:r>
    </w:p>
    <w:p>
      <w:pPr>
        <w:jc w:val="left"/>
      </w:pPr>
      <w:r>
        <w:rPr>
          <w:rFonts w:ascii="simsun" w:hAnsi="simsun" w:eastAsia="simsun" w:cs="simsun"/>
          <w:color w:val="000000"/>
          <w:sz w:val="24"/>
          <w:szCs w:val="24"/>
        </w:rPr>
        <w:t xml:space="preserve">　　9.3未经甲方书面同意，乙方不得将该房屋转租，否则视为乙方违约，乙方则应向甲方支付两个月房租作为违约金，并承担给甲方造成的经济损失。</w:t>
      </w:r>
    </w:p>
    <w:p>
      <w:pPr>
        <w:jc w:val="left"/>
      </w:pPr>
      <w:r>
        <w:rPr>
          <w:rFonts w:ascii="simsun" w:hAnsi="simsun" w:eastAsia="simsun" w:cs="simsun"/>
          <w:color w:val="000000"/>
          <w:sz w:val="24"/>
          <w:szCs w:val="24"/>
        </w:rPr>
        <w:t xml:space="preserve">　　9.4乙方违反《业主临时公约》、《业主公约》、《前期物业管理服务协议》或本物业管理制度，甲方或物业管理公司有权制止、要求其限期整改、恢复原状、赔偿损失，并由乙方承担一切法律责任。</w:t>
      </w:r>
    </w:p>
    <w:p>
      <w:pPr>
        <w:jc w:val="left"/>
      </w:pPr>
      <w:r>
        <w:rPr>
          <w:rFonts w:ascii="simsun" w:hAnsi="simsun" w:eastAsia="simsun" w:cs="simsun"/>
          <w:color w:val="000000"/>
          <w:sz w:val="24"/>
          <w:szCs w:val="24"/>
        </w:rPr>
        <w:t xml:space="preserve">　　9.5 租赁期内甲方单方面解除本协议或由于甲方的原因导致乙方搬离房屋，甲方应双倍向乙方返还履约保证金并赔偿乙方的装修损失(合理折旧后)。</w:t>
      </w:r>
    </w:p>
    <w:p>
      <w:pPr>
        <w:jc w:val="left"/>
      </w:pPr>
      <w:r>
        <w:rPr>
          <w:rFonts w:ascii="simsun" w:hAnsi="simsun" w:eastAsia="simsun" w:cs="simsun"/>
          <w:color w:val="000000"/>
          <w:sz w:val="24"/>
          <w:szCs w:val="24"/>
        </w:rPr>
        <w:t xml:space="preserve">　　9.6一方违约给守约方造成的经济损失和法律责任，由违约方全部承担。</w:t>
      </w:r>
    </w:p>
    <w:p>
      <w:pPr>
        <w:jc w:val="left"/>
      </w:pPr>
      <w:r>
        <w:rPr>
          <w:rFonts w:ascii="simsun" w:hAnsi="simsun" w:eastAsia="simsun" w:cs="simsun"/>
          <w:color w:val="000000"/>
          <w:sz w:val="24"/>
          <w:szCs w:val="24"/>
        </w:rPr>
        <w:t xml:space="preserve">　　十.争议的解决</w:t>
      </w:r>
    </w:p>
    <w:p>
      <w:pPr>
        <w:jc w:val="left"/>
      </w:pPr>
      <w:r>
        <w:rPr>
          <w:rFonts w:ascii="simsun" w:hAnsi="simsun" w:eastAsia="simsun" w:cs="simsun"/>
          <w:color w:val="000000"/>
          <w:sz w:val="24"/>
          <w:szCs w:val="24"/>
        </w:rPr>
        <w:t xml:space="preserve">　　甲乙双方因执行本合同发生争议，应友好协商解决，如协商未果，任何一方有权向该房屋所在地的人民法院起诉。</w:t>
      </w:r>
    </w:p>
    <w:p>
      <w:pPr>
        <w:jc w:val="left"/>
      </w:pPr>
      <w:r>
        <w:rPr>
          <w:rFonts w:ascii="simsun" w:hAnsi="simsun" w:eastAsia="simsun" w:cs="simsun"/>
          <w:color w:val="000000"/>
          <w:sz w:val="24"/>
          <w:szCs w:val="24"/>
        </w:rPr>
        <w:t xml:space="preserve">　　十一.其他约定</w:t>
      </w:r>
    </w:p>
    <w:p>
      <w:pPr>
        <w:jc w:val="left"/>
      </w:pPr>
      <w:r>
        <w:rPr>
          <w:rFonts w:ascii="simsun" w:hAnsi="simsun" w:eastAsia="simsun" w:cs="simsun"/>
          <w:color w:val="000000"/>
          <w:sz w:val="24"/>
          <w:szCs w:val="24"/>
        </w:rPr>
        <w:t xml:space="preserve">　　甲方签定本协议之前要向乙方出示本人身份证以及该房屋的产权证或购房合同</w:t>
      </w:r>
    </w:p>
    <w:p>
      <w:pPr>
        <w:jc w:val="left"/>
      </w:pPr>
      <w:r>
        <w:rPr>
          <w:rFonts w:ascii="simsun" w:hAnsi="simsun" w:eastAsia="simsun" w:cs="simsun"/>
          <w:color w:val="000000"/>
          <w:sz w:val="24"/>
          <w:szCs w:val="24"/>
        </w:rPr>
        <w:t xml:space="preserve">　　的原件及复印件，如甲方未能出示，则乙方有权延迟支付保证金及租金，直到甲方出示该房屋的产权证复印件。若由于甲方未能出示该房屋的产权证或购房合同复印件而影响乙方正常使用该房屋，则甲方须承担相应的违约责任并且赔偿给乙方所造成的经济损失。</w:t>
      </w:r>
    </w:p>
    <w:p>
      <w:pPr>
        <w:jc w:val="left"/>
      </w:pPr>
      <w:r>
        <w:rPr>
          <w:rFonts w:ascii="simsun" w:hAnsi="simsun" w:eastAsia="simsun" w:cs="simsun"/>
          <w:color w:val="000000"/>
          <w:sz w:val="24"/>
          <w:szCs w:val="24"/>
        </w:rPr>
        <w:t xml:space="preserve">　　十二.本合同共贰页，甲方壹份，乙方壹份。经双方签字、盖章，并于乙方支付履约保证金后生效。</w:t>
      </w:r>
    </w:p>
    <w:p>
      <w:pPr>
        <w:jc w:val="left"/>
      </w:pPr>
      <w:r>
        <w:rPr>
          <w:rFonts w:ascii="simsun" w:hAnsi="simsun" w:eastAsia="simsun" w:cs="simsun"/>
          <w:color w:val="000000"/>
          <w:sz w:val="24"/>
          <w:szCs w:val="24"/>
        </w:rPr>
        <w:t xml:space="preserve">　　合同附件：</w:t>
      </w:r>
    </w:p>
    <w:p>
      <w:pPr>
        <w:jc w:val="left"/>
      </w:pPr>
      <w:r>
        <w:rPr>
          <w:rFonts w:ascii="simsun" w:hAnsi="simsun" w:eastAsia="simsun" w:cs="simsun"/>
          <w:color w:val="000000"/>
          <w:sz w:val="24"/>
          <w:szCs w:val="24"/>
        </w:rPr>
        <w:t xml:space="preserve">　　甲方提供：1、商品房买卖合同备案表或房产证复印件(含平面图)</w:t>
      </w:r>
    </w:p>
    <w:p>
      <w:pPr>
        <w:jc w:val="left"/>
      </w:pPr>
      <w:r>
        <w:rPr>
          <w:rFonts w:ascii="simsun" w:hAnsi="simsun" w:eastAsia="simsun" w:cs="simsun"/>
          <w:color w:val="000000"/>
          <w:sz w:val="24"/>
          <w:szCs w:val="24"/>
        </w:rPr>
        <w:t xml:space="preserve">　　人身份证复印件</w:t>
      </w:r>
    </w:p>
    <w:p>
      <w:pPr>
        <w:jc w:val="left"/>
      </w:pPr>
      <w:r>
        <w:rPr>
          <w:rFonts w:ascii="simsun" w:hAnsi="simsun" w:eastAsia="simsun" w:cs="simsun"/>
          <w:color w:val="000000"/>
          <w:sz w:val="24"/>
          <w:szCs w:val="24"/>
        </w:rPr>
        <w:t xml:space="preserve">　　乙方提供：1、营业执照复印件 2、法人代表身份证复印件</w:t>
      </w:r>
    </w:p>
    <w:p>
      <w:pPr>
        <w:jc w:val="left"/>
      </w:pPr>
      <w:r>
        <w:rPr>
          <w:rFonts w:ascii="simsun" w:hAnsi="simsun" w:eastAsia="simsun" w:cs="simsun"/>
          <w:color w:val="000000"/>
          <w:sz w:val="24"/>
          <w:szCs w:val="24"/>
        </w:rPr>
        <w:t xml:space="preserve">　　甲 方(盖章): 乙 方(盖章)：</w:t>
      </w:r>
    </w:p>
    <w:p>
      <w:pPr>
        <w:jc w:val="left"/>
      </w:pPr>
      <w:r>
        <w:rPr>
          <w:rFonts w:ascii="simsun" w:hAnsi="simsun" w:eastAsia="simsun" w:cs="simsun"/>
          <w:color w:val="000000"/>
          <w:sz w:val="24"/>
          <w:szCs w:val="24"/>
        </w:rPr>
        <w:t xml:space="preserve">　　证件号码： 证件号码</w:t>
      </w:r>
    </w:p>
    <w:p>
      <w:pPr>
        <w:jc w:val="left"/>
      </w:pPr>
      <w:r>
        <w:rPr>
          <w:rFonts w:ascii="simsun" w:hAnsi="simsun" w:eastAsia="simsun" w:cs="simsun"/>
          <w:color w:val="000000"/>
          <w:sz w:val="24"/>
          <w:szCs w:val="24"/>
        </w:rPr>
        <w:t xml:space="preserve">　　签 字： 签 字:</w:t>
      </w:r>
    </w:p>
    <w:p>
      <w:pPr>
        <w:jc w:val="left"/>
      </w:pPr>
      <w:r>
        <w:rPr>
          <w:rFonts w:ascii="simsun" w:hAnsi="simsun" w:eastAsia="simsun" w:cs="simsun"/>
          <w:color w:val="000000"/>
          <w:sz w:val="24"/>
          <w:szCs w:val="24"/>
        </w:rPr>
        <w:t xml:space="preserve">　　日 期： 日 期：</w:t>
      </w:r>
    </w:p>
    <w:p>
      <w:pPr>
        <w:jc w:val="left"/>
      </w:pPr>
      <w:r>
        <w:rPr>
          <w:rFonts w:ascii="simsun" w:hAnsi="simsun" w:eastAsia="simsun" w:cs="simsun"/>
          <w:color w:val="000000"/>
          <w:sz w:val="24"/>
          <w:szCs w:val="24"/>
        </w:rPr>
        <w:t xml:space="preserve"/>
      </w:r>
    </w:p>
    <w:p>
      <w:pPr>
        <w:jc w:val="left"/>
      </w:pPr>
      <w:r>
        <w:rPr>
          <w:rFonts w:ascii="simsun" w:hAnsi="simsun" w:eastAsia="simsun" w:cs="simsun"/>
          <w:color w:val="000000"/>
          <w:sz w:val="24"/>
          <w:szCs w:val="24"/>
        </w:rPr>
        <w:t xml:space="preserve"/>
      </w:r>
    </w:p>
    <w:p>
      <w:pPr>
        <w:jc w:val="left"/>
      </w:pPr>
      <w:r>
        <w:rPr>
          <w:rFonts w:ascii="simsun" w:hAnsi="simsun" w:eastAsia="simsun" w:cs="simsun"/>
          <w:b/>
          <w:color w:val="000000"/>
          <w:sz w:val="24"/>
          <w:szCs w:val="24"/>
        </w:rPr>
        <w:t>　　租赁办公室合同范文二</w:t>
      </w:r>
    </w:p>
    <w:p>
      <w:pPr>
        <w:jc w:val="left"/>
      </w:pPr>
      <w:r>
        <w:rPr>
          <w:rFonts w:ascii="simsun" w:hAnsi="simsun" w:eastAsia="simsun" w:cs="simsun"/>
          <w:color w:val="000000"/>
          <w:sz w:val="24"/>
          <w:szCs w:val="24"/>
        </w:rPr>
        <w:t xml:space="preserve">　　出租房(简称甲方)：</w:t>
      </w:r>
    </w:p>
    <w:p>
      <w:pPr>
        <w:jc w:val="left"/>
      </w:pPr>
      <w:r>
        <w:rPr>
          <w:rFonts w:ascii="simsun" w:hAnsi="simsun" w:eastAsia="simsun" w:cs="simsun"/>
          <w:color w:val="000000"/>
          <w:sz w:val="24"/>
          <w:szCs w:val="24"/>
        </w:rPr>
        <w:t xml:space="preserve">　　承租方(简称乙方)：</w:t>
      </w:r>
    </w:p>
    <w:p>
      <w:pPr>
        <w:jc w:val="left"/>
      </w:pPr>
      <w:r>
        <w:rPr>
          <w:rFonts w:ascii="simsun" w:hAnsi="simsun" w:eastAsia="simsun" w:cs="simsun"/>
          <w:color w:val="000000"/>
          <w:sz w:val="24"/>
          <w:szCs w:val="24"/>
        </w:rPr>
        <w:t xml:space="preserve">　　甲乙双方在自愿、平等、协商一致的基础上同意就房屋租赁事宜签订以下条款，并共同遵守。</w:t>
      </w:r>
    </w:p>
    <w:p>
      <w:pPr>
        <w:jc w:val="left"/>
      </w:pPr>
      <w:r>
        <w:rPr>
          <w:rFonts w:ascii="simsun" w:hAnsi="simsun" w:eastAsia="simsun" w:cs="simsun"/>
          <w:color w:val="000000"/>
          <w:sz w:val="24"/>
          <w:szCs w:val="24"/>
        </w:rPr>
        <w:t xml:space="preserve">　　一、甲方愿意将坐落在 海口市城西路新华建材市场A2-3号办公区出租给乙方使用，乙方自愿承租该房屋。</w:t>
      </w:r>
    </w:p>
    <w:p>
      <w:pPr>
        <w:jc w:val="left"/>
      </w:pPr>
      <w:r>
        <w:rPr>
          <w:rFonts w:ascii="simsun" w:hAnsi="simsun" w:eastAsia="simsun" w:cs="simsun"/>
          <w:color w:val="000000"/>
          <w:sz w:val="24"/>
          <w:szCs w:val="24"/>
        </w:rPr>
        <w:t xml:space="preserve">　　二、租赁期限为 贰 年，自 年 月 日起至甲方与新华建材市场租赁合同到期为止，该房屋面积为138平方，月租金为 20元/平方，合计月租为</w:t>
      </w:r>
    </w:p>
    <w:p>
      <w:pPr>
        <w:jc w:val="left"/>
      </w:pPr>
      <w:r>
        <w:rPr>
          <w:rFonts w:ascii="simsun" w:hAnsi="simsun" w:eastAsia="simsun" w:cs="simsun"/>
          <w:color w:val="000000"/>
          <w:sz w:val="24"/>
          <w:szCs w:val="24"/>
        </w:rPr>
        <w:t xml:space="preserve">　　三、支付方式：乙方以现金形式支付，每年12月之前交纳次年房屋租赁费用。</w:t>
      </w:r>
    </w:p>
    <w:p>
      <w:pPr>
        <w:jc w:val="left"/>
      </w:pPr>
      <w:r>
        <w:rPr>
          <w:rFonts w:ascii="simsun" w:hAnsi="simsun" w:eastAsia="simsun" w:cs="simsun"/>
          <w:color w:val="000000"/>
          <w:sz w:val="24"/>
          <w:szCs w:val="24"/>
        </w:rPr>
        <w:t xml:space="preserve">　　四、签订本合同时乙方需向甲方支付房屋租赁保证金人民币 2000 元，合同终止时，乙方按期交纳承租期间应缴费用(房屋所产生的日常费用)并结清手续，凭保证金收据由本人领取。如乙方有违约行为甲方不退还保证金，乙方应赔偿因违约而对甲方造成的经济损失。</w:t>
      </w:r>
    </w:p>
    <w:p>
      <w:pPr>
        <w:jc w:val="left"/>
      </w:pPr>
      <w:r>
        <w:rPr>
          <w:rFonts w:ascii="simsun" w:hAnsi="simsun" w:eastAsia="simsun" w:cs="simsun"/>
          <w:color w:val="000000"/>
          <w:sz w:val="24"/>
          <w:szCs w:val="24"/>
        </w:rPr>
        <w:t xml:space="preserve">　　五、租赁期间，甲、乙双方均不得借故解除合同。乙方不得私自转租、转借，否则甲方有权收回房屋，终止合同并不退还保证金。如甲方确需收回房屋自用，必须提前一个月以书面形式通知乙方，在乙方同意的前提下，可请乙方迁出，但甲方应补偿乙方损失，补偿额为一个月租金。如乙方需在合同未到期前退房乙方向甲方多支付一个月租金。如需续租，乙方需提前一个月向甲方交纳下年度的租金。</w:t>
      </w:r>
    </w:p>
    <w:p>
      <w:pPr>
        <w:jc w:val="left"/>
      </w:pPr>
      <w:r>
        <w:rPr>
          <w:rFonts w:ascii="simsun" w:hAnsi="simsun" w:eastAsia="simsun" w:cs="simsun"/>
          <w:color w:val="000000"/>
          <w:sz w:val="24"/>
          <w:szCs w:val="24"/>
        </w:rPr>
        <w:t xml:space="preserve">　　六、租赁期间的水电费、物业费、固定电话(宽带)费、数字电视费、停车费、生活垃圾费等居住期间发生的费用由乙方支付。</w:t>
      </w:r>
    </w:p>
    <w:p>
      <w:pPr>
        <w:jc w:val="left"/>
      </w:pPr>
      <w:r>
        <w:rPr>
          <w:rFonts w:ascii="simsun" w:hAnsi="simsun" w:eastAsia="simsun" w:cs="simsun"/>
          <w:color w:val="000000"/>
          <w:sz w:val="24"/>
          <w:szCs w:val="24"/>
        </w:rPr>
        <w:t xml:space="preserve">　　七、租赁期间，甲方不得干扰乙方的正常使用，租赁期间，乙方应爱护房屋设施设备，故意或过失造成的损坏，应负责赔偿并修复。</w:t>
      </w:r>
    </w:p>
    <w:p>
      <w:pPr>
        <w:jc w:val="left"/>
      </w:pPr>
      <w:r>
        <w:rPr>
          <w:rFonts w:ascii="simsun" w:hAnsi="simsun" w:eastAsia="simsun" w:cs="simsun"/>
          <w:color w:val="000000"/>
          <w:sz w:val="24"/>
          <w:szCs w:val="24"/>
        </w:rPr>
        <w:t xml:space="preserve">　　八、乙方如需对房屋进行改装或扩增设备时，应征得甲方书面同意，费用由乙方承担。</w:t>
      </w:r>
    </w:p>
    <w:p>
      <w:pPr>
        <w:jc w:val="left"/>
      </w:pPr>
      <w:r>
        <w:rPr>
          <w:rFonts w:ascii="simsun" w:hAnsi="simsun" w:eastAsia="simsun" w:cs="simsun"/>
          <w:color w:val="000000"/>
          <w:sz w:val="24"/>
          <w:szCs w:val="24"/>
        </w:rPr>
        <w:t xml:space="preserve">　　九、甲方出租的房屋只限居住或办公使用，不得从事各种违法活动，不得存放易燃、易爆及有毒物品，不按期交纳房屋房租及其他应付费用或合同到期后不搬离的行为均视为乙方违约，合同自动终止，房产使用权归还乙方，甲方自行打开房门，房内物品按乙方弃权论处，由甲方自行处理。</w:t>
      </w:r>
    </w:p>
    <w:p>
      <w:pPr>
        <w:jc w:val="left"/>
      </w:pPr>
      <w:r>
        <w:rPr>
          <w:rFonts w:ascii="simsun" w:hAnsi="simsun" w:eastAsia="simsun" w:cs="simsun"/>
          <w:color w:val="000000"/>
          <w:sz w:val="24"/>
          <w:szCs w:val="24"/>
        </w:rPr>
        <w:t xml:space="preserve">　　十、租赁期间乙方应遵纪守法，如因违法等行为对甲方造成的损失应全部赔偿。</w:t>
      </w:r>
    </w:p>
    <w:p>
      <w:pPr>
        <w:jc w:val="left"/>
      </w:pPr>
      <w:r>
        <w:rPr>
          <w:rFonts w:ascii="simsun" w:hAnsi="simsun" w:eastAsia="simsun" w:cs="simsun"/>
          <w:color w:val="000000"/>
          <w:sz w:val="24"/>
          <w:szCs w:val="24"/>
        </w:rPr>
        <w:t xml:space="preserve">　　十一、合同期满后，如甲方的房产需继续出租，在同等条件下，乙方享有优先权。</w:t>
      </w:r>
    </w:p>
    <w:p>
      <w:pPr>
        <w:jc w:val="left"/>
      </w:pPr>
      <w:r>
        <w:rPr>
          <w:rFonts w:ascii="simsun" w:hAnsi="simsun" w:eastAsia="simsun" w:cs="simsun"/>
          <w:color w:val="000000"/>
          <w:sz w:val="24"/>
          <w:szCs w:val="24"/>
        </w:rPr>
        <w:t xml:space="preserve">　　十二、本合同填写文字与打印文字及附件具有同等法律效力，签订后立即生效。</w:t>
      </w:r>
    </w:p>
    <w:p>
      <w:pPr>
        <w:jc w:val="left"/>
      </w:pPr>
      <w:r>
        <w:rPr>
          <w:rFonts w:ascii="simsun" w:hAnsi="simsun" w:eastAsia="simsun" w:cs="simsun"/>
          <w:color w:val="000000"/>
          <w:sz w:val="24"/>
          <w:szCs w:val="24"/>
        </w:rPr>
        <w:t xml:space="preserve">　　十三、本合同未尽事宜，双方友好协商，如发生争议，可向所在地人民法院起诉。</w:t>
      </w:r>
    </w:p>
    <w:p>
      <w:pPr>
        <w:jc w:val="left"/>
      </w:pPr>
      <w:r>
        <w:rPr>
          <w:rFonts w:ascii="simsun" w:hAnsi="simsun" w:eastAsia="simsun" w:cs="simsun"/>
          <w:color w:val="000000"/>
          <w:sz w:val="24"/>
          <w:szCs w:val="24"/>
        </w:rPr>
        <w:t xml:space="preserve">　　十四、本合同一式两份，甲乙双方各执一份，具有同等法律效力。</w:t>
      </w:r>
    </w:p>
    <w:p>
      <w:pPr>
        <w:jc w:val="left"/>
      </w:pPr>
      <w:r>
        <w:rPr>
          <w:rFonts w:ascii="simsun" w:hAnsi="simsun" w:eastAsia="simsun" w:cs="simsun"/>
          <w:color w:val="000000"/>
          <w:sz w:val="24"/>
          <w:szCs w:val="24"/>
        </w:rPr>
        <w:t xml:space="preserve">　　甲方(签章)： 乙方(签章)：</w:t>
      </w:r>
    </w:p>
    <w:p>
      <w:pPr>
        <w:jc w:val="left"/>
      </w:pPr>
      <w:r>
        <w:rPr>
          <w:rFonts w:ascii="simsun" w:hAnsi="simsun" w:eastAsia="simsun" w:cs="simsun"/>
          <w:color w:val="000000"/>
          <w:sz w:val="24"/>
          <w:szCs w:val="24"/>
        </w:rPr>
        <w:t xml:space="preserve">　　年 月 日 年 月 日</w:t>
      </w:r>
    </w:p>
    <w:p>
      <w:pPr>
        <w:jc w:val="left"/>
      </w:pPr>
      <w:r>
        <w:rPr>
          <w:rFonts w:ascii="simsun" w:hAnsi="simsun" w:eastAsia="simsun" w:cs="simsun"/>
          <w:b/>
          <w:color w:val="000000"/>
          <w:sz w:val="24"/>
          <w:szCs w:val="24"/>
        </w:rPr>
        <w:t>　　租赁办公室合同范文三</w:t>
      </w:r>
    </w:p>
    <w:p>
      <w:pPr>
        <w:jc w:val="left"/>
      </w:pPr>
      <w:r>
        <w:rPr>
          <w:rFonts w:ascii="simsun" w:hAnsi="simsun" w:eastAsia="simsun" w:cs="simsun"/>
          <w:color w:val="000000"/>
          <w:sz w:val="24"/>
          <w:szCs w:val="24"/>
        </w:rPr>
        <w:t xml:space="preserve">　　出租单位： (以下简称甲方) 承租单位： (以下简称乙方)         为明确甲乙双方的权力义务关系，经双方充分协商，特订立本合同，以便共同遵守。</w:t>
      </w:r>
    </w:p>
    <w:p>
      <w:pPr>
        <w:jc w:val="left"/>
      </w:pPr>
      <w:r>
        <w:rPr>
          <w:rFonts w:ascii="simsun" w:hAnsi="simsun" w:eastAsia="simsun" w:cs="simsun"/>
          <w:color w:val="000000"/>
          <w:sz w:val="24"/>
          <w:szCs w:val="24"/>
        </w:rPr>
        <w:t xml:space="preserve">　　一、 房屋租赁的位置用及用途：</w:t>
      </w:r>
    </w:p>
    <w:p>
      <w:pPr>
        <w:jc w:val="left"/>
      </w:pPr>
      <w:r>
        <w:rPr>
          <w:rFonts w:ascii="simsun" w:hAnsi="simsun" w:eastAsia="simsun" w:cs="simsun"/>
          <w:color w:val="000000"/>
          <w:sz w:val="24"/>
          <w:szCs w:val="24"/>
        </w:rPr>
        <w:t xml:space="preserve">　　位于： ，现租给乙方作为石林启智教育咨询有限公司办公使用。</w:t>
      </w:r>
    </w:p>
    <w:p>
      <w:pPr>
        <w:jc w:val="left"/>
      </w:pPr>
      <w:r>
        <w:rPr>
          <w:rFonts w:ascii="simsun" w:hAnsi="simsun" w:eastAsia="simsun" w:cs="simsun"/>
          <w:color w:val="000000"/>
          <w:sz w:val="24"/>
          <w:szCs w:val="24"/>
        </w:rPr>
        <w:t xml:space="preserve">　　二、 租期共一年，具体时间及交款方式如下：</w:t>
      </w:r>
    </w:p>
    <w:p>
      <w:pPr>
        <w:jc w:val="left"/>
      </w:pPr>
      <w:r>
        <w:rPr>
          <w:rFonts w:ascii="simsun" w:hAnsi="simsun" w:eastAsia="simsun" w:cs="simsun"/>
          <w:color w:val="000000"/>
          <w:sz w:val="24"/>
          <w:szCs w:val="24"/>
        </w:rPr>
        <w:t xml:space="preserve">　　从_______年________月________日至_________年________月_______日，每年租金为人民币_______元。</w:t>
      </w:r>
    </w:p>
    <w:p>
      <w:pPr>
        <w:jc w:val="left"/>
      </w:pPr>
      <w:r>
        <w:rPr>
          <w:rFonts w:ascii="simsun" w:hAnsi="simsun" w:eastAsia="simsun" w:cs="simsun"/>
          <w:color w:val="000000"/>
          <w:sz w:val="24"/>
          <w:szCs w:val="24"/>
        </w:rPr>
        <w:t xml:space="preserve">　　三、甲方可提供电给乙方使用。</w:t>
      </w:r>
    </w:p>
    <w:p>
      <w:pPr>
        <w:jc w:val="left"/>
      </w:pPr>
      <w:r>
        <w:rPr>
          <w:rFonts w:ascii="simsun" w:hAnsi="simsun" w:eastAsia="simsun" w:cs="simsun"/>
          <w:color w:val="000000"/>
          <w:sz w:val="24"/>
          <w:szCs w:val="24"/>
        </w:rPr>
        <w:t xml:space="preserve">　　四、甲方需提供乙方注册公司所需的手续。</w:t>
      </w:r>
    </w:p>
    <w:p>
      <w:pPr>
        <w:jc w:val="left"/>
      </w:pPr>
      <w:r>
        <w:rPr>
          <w:rFonts w:ascii="simsun" w:hAnsi="simsun" w:eastAsia="simsun" w:cs="simsun"/>
          <w:color w:val="000000"/>
          <w:sz w:val="24"/>
          <w:szCs w:val="24"/>
        </w:rPr>
        <w:t xml:space="preserve">　　五、乙方有违约责任：</w:t>
      </w:r>
    </w:p>
    <w:p>
      <w:pPr>
        <w:jc w:val="left"/>
      </w:pPr>
      <w:r>
        <w:rPr>
          <w:rFonts w:ascii="simsun" w:hAnsi="simsun" w:eastAsia="simsun" w:cs="simsun"/>
          <w:color w:val="000000"/>
          <w:sz w:val="24"/>
          <w:szCs w:val="24"/>
        </w:rPr>
        <w:t xml:space="preserve">　　1、 乙方如未经甲方同意擅自将房屋转租或进行非法活动，甲方有权解除合同，收回房屋，且当年所交租金剩余租金不予退还。</w:t>
      </w:r>
    </w:p>
    <w:p>
      <w:pPr>
        <w:jc w:val="left"/>
      </w:pPr>
      <w:r>
        <w:rPr>
          <w:rFonts w:ascii="simsun" w:hAnsi="simsun" w:eastAsia="simsun" w:cs="simsun"/>
          <w:color w:val="000000"/>
          <w:sz w:val="24"/>
          <w:szCs w:val="24"/>
        </w:rPr>
        <w:t xml:space="preserve">　　2、 乙方如不按合同规定的时间和数量交付租金，除应向甲方按每日1%偿付违约金外，连续30天以上的甲方有要权收回房屋;乙方如逾期不交还房屋，除仍应向甲方如数补交租金外，还应偿付年租金的20%的违约金。</w:t>
      </w:r>
    </w:p>
    <w:p>
      <w:pPr>
        <w:jc w:val="left"/>
      </w:pPr>
      <w:r>
        <w:rPr>
          <w:rFonts w:ascii="simsun" w:hAnsi="simsun" w:eastAsia="simsun" w:cs="simsun"/>
          <w:color w:val="000000"/>
          <w:sz w:val="24"/>
          <w:szCs w:val="24"/>
        </w:rPr>
        <w:t xml:space="preserve">　　3、 乙方必须严格搞好安全生产、防火和劳动用工等有关工作，并自行承担有关责任及损失。</w:t>
      </w:r>
    </w:p>
    <w:p>
      <w:pPr>
        <w:jc w:val="left"/>
      </w:pPr>
      <w:r>
        <w:rPr>
          <w:rFonts w:ascii="simsun" w:hAnsi="simsun" w:eastAsia="simsun" w:cs="simsun"/>
          <w:color w:val="000000"/>
          <w:sz w:val="24"/>
          <w:szCs w:val="24"/>
        </w:rPr>
        <w:t xml:space="preserve">　　4、 乙方必须做好各项防盗措施，租赁期间内发生一切被盗事故，均由乙方承担。</w:t>
      </w:r>
    </w:p>
    <w:p>
      <w:pPr>
        <w:jc w:val="left"/>
      </w:pPr>
      <w:r>
        <w:rPr>
          <w:rFonts w:ascii="simsun" w:hAnsi="simsun" w:eastAsia="simsun" w:cs="simsun"/>
          <w:color w:val="000000"/>
          <w:sz w:val="24"/>
          <w:szCs w:val="24"/>
        </w:rPr>
        <w:t xml:space="preserve">　　六、 租赁期满或合同解除，乙方须按时撤走全�a href='http://www.xuexila.com/yangsheng/kesou/' target='_blank'&gt;咳嗽奔笆夷谑粲谝曳降娜可枋┪锲贰０崆ê笫漳谝曳皆夥磕谌杂杏辔铮游曳椒牌腥ǎ杉追酱怼�/p&gt;</w:t>
      </w:r>
    </w:p>
    <w:p>
      <w:pPr>
        <w:jc w:val="left"/>
      </w:pPr>
      <w:r>
        <w:rPr>
          <w:rFonts w:ascii="simsun" w:hAnsi="simsun" w:eastAsia="simsun" w:cs="simsun"/>
          <w:color w:val="000000"/>
          <w:sz w:val="24"/>
          <w:szCs w:val="24"/>
        </w:rPr>
        <w:t xml:space="preserve">　　七、 不可抗力：合同期内，如遇不可抗力之事情，使合同无法履行，</w:t>
      </w:r>
    </w:p>
    <w:p>
      <w:pPr>
        <w:jc w:val="left"/>
      </w:pPr>
      <w:r>
        <w:rPr>
          <w:rFonts w:ascii="simsun" w:hAnsi="simsun" w:eastAsia="simsun" w:cs="simsun"/>
          <w:color w:val="000000"/>
          <w:sz w:val="24"/>
          <w:szCs w:val="24"/>
        </w:rPr>
        <w:t xml:space="preserve">　　1、租赁期间，如乙方提前终止合同，其所交押金和剩余租金不予退回。</w:t>
      </w:r>
    </w:p>
    <w:p>
      <w:pPr>
        <w:jc w:val="left"/>
      </w:pPr>
      <w:r>
        <w:rPr>
          <w:rFonts w:ascii="simsun" w:hAnsi="simsun" w:eastAsia="simsun" w:cs="simsun"/>
          <w:color w:val="000000"/>
          <w:sz w:val="24"/>
          <w:szCs w:val="24"/>
        </w:rPr>
        <w:t xml:space="preserve">　　2、本合同规定的租赁期届满时，乙方应无条件退还租房给甲方，双方如愿意延长租赁期，应重新签订合同。</w:t>
      </w:r>
    </w:p>
    <w:p>
      <w:pPr>
        <w:jc w:val="left"/>
      </w:pPr>
      <w:r>
        <w:rPr>
          <w:rFonts w:ascii="simsun" w:hAnsi="simsun" w:eastAsia="simsun" w:cs="simsun"/>
          <w:color w:val="000000"/>
          <w:sz w:val="24"/>
          <w:szCs w:val="24"/>
        </w:rPr>
        <w:t xml:space="preserve">　　本合同中如有未尽事宜，须经双方协商，作出补充规定，补充规定与本合同具有同等效力，合同执行过程中如发生纠纷，应通过甲、乙双方协商解决、协商不成，提请有管辖权人民法院裁决。</w:t>
      </w:r>
    </w:p>
    <w:p>
      <w:pPr>
        <w:jc w:val="left"/>
      </w:pPr>
      <w:r>
        <w:rPr>
          <w:rFonts w:ascii="simsun" w:hAnsi="simsun" w:eastAsia="simsun" w:cs="simsun"/>
          <w:color w:val="000000"/>
          <w:sz w:val="24"/>
          <w:szCs w:val="24"/>
        </w:rPr>
        <w:t xml:space="preserve">　　本合同一式二份，合同双方各执一份。</w:t>
      </w:r>
    </w:p>
    <w:p>
      <w:pPr>
        <w:jc w:val="left"/>
      </w:pPr>
      <w:r>
        <w:rPr>
          <w:rFonts w:ascii="simsun" w:hAnsi="simsun" w:eastAsia="simsun" w:cs="simsun"/>
          <w:color w:val="000000"/>
          <w:sz w:val="24"/>
          <w:szCs w:val="24"/>
        </w:rPr>
        <w:t xml:space="preserve">　　甲方： 乙方：</w:t>
      </w:r>
    </w:p>
    <w:p>
      <w:pPr>
        <w:jc w:val="left"/>
      </w:pPr>
      <w:r>
        <w:rPr>
          <w:rFonts w:ascii="simsun" w:hAnsi="simsun" w:eastAsia="simsun" w:cs="simsun"/>
          <w:color w:val="000000"/>
          <w:sz w:val="24"/>
          <w:szCs w:val="24"/>
        </w:rPr>
        <w:t xml:space="preserve">　　代表： 代表</w:t>
      </w:r>
    </w:p>
    <w:p>
      <w:pPr>
        <w:jc w:val="left"/>
      </w:pPr>
      <w:r>
        <w:rPr>
          <w:rFonts w:ascii="simsun" w:hAnsi="simsun" w:eastAsia="simsun" w:cs="simsun"/>
          <w:color w:val="000000"/>
          <w:sz w:val="24"/>
          <w:szCs w:val="24"/>
        </w:rPr>
        <w:t xml:space="preserve">　</w:t>
      </w:r>
    </w:p>
    <w:p>
      <w:pPr>
        <w:jc w:val="left"/>
      </w:pPr>
      <w:r>
        <w:rPr>
          <w:rFonts w:ascii="simsun" w:hAnsi="simsun" w:eastAsia="simsun" w:cs="simsun"/>
          <w:color w:val="000000"/>
          <w:sz w:val="24"/>
          <w:szCs w:val="24"/>
        </w:rPr>
        <w:t xml:space="preserve">　看了租赁办公室合同的人还看了：</w:t>
      </w:r>
    </w:p>
    <w:p>
      <w:pPr>
        <w:jc w:val="left"/>
      </w:pPr>
      <w:r>
        <w:rPr>
          <w:rFonts w:ascii="simsun" w:hAnsi="simsun" w:eastAsia="simsun" w:cs="simsun"/>
          <w:color w:val="000000"/>
          <w:sz w:val="24"/>
          <w:szCs w:val="24"/>
        </w:rPr>
        <w:t xml:space="preserve">1.租办公室合同</w:t>
      </w:r>
    </w:p>
    <w:p>
      <w:pPr>
        <w:jc w:val="left"/>
      </w:pPr>
      <w:r>
        <w:rPr>
          <w:rFonts w:ascii="simsun" w:hAnsi="simsun" w:eastAsia="simsun" w:cs="simsun"/>
          <w:color w:val="000000"/>
          <w:sz w:val="24"/>
          <w:szCs w:val="24"/>
        </w:rPr>
        <w:t xml:space="preserve">2.租办公室合同</w:t>
      </w:r>
    </w:p>
    <w:p>
      <w:pPr>
        <w:jc w:val="left"/>
      </w:pPr>
      <w:r>
        <w:rPr>
          <w:rFonts w:ascii="simsun" w:hAnsi="simsun" w:eastAsia="simsun" w:cs="simsun"/>
          <w:color w:val="000000"/>
          <w:sz w:val="24"/>
          <w:szCs w:val="24"/>
        </w:rPr>
        <w:t xml:space="preserve">3.企业办公室租赁合同范本</w:t>
      </w:r>
    </w:p>
    <w:p>
      <w:pPr>
        <w:jc w:val="left"/>
      </w:pPr>
      <w:r>
        <w:rPr>
          <w:rFonts w:ascii="simsun" w:hAnsi="simsun" w:eastAsia="simsun" w:cs="simsun"/>
          <w:color w:val="000000"/>
          <w:sz w:val="24"/>
          <w:szCs w:val="24"/>
        </w:rPr>
        <w:t xml:space="preserve">4.写字楼办公室租赁合同模板</w:t>
      </w:r>
    </w:p>
    <w:p>
      <w:pPr>
        <w:jc w:val="left"/>
      </w:pPr>
      <w:r>
        <w:rPr>
          <w:rFonts w:ascii="simsun" w:hAnsi="simsun" w:eastAsia="simsun" w:cs="simsun"/>
          <w:color w:val="000000"/>
          <w:sz w:val="24"/>
          <w:szCs w:val="24"/>
        </w:rPr>
        <w:t xml:space="preserve">5.简单办公室租房合同模板</w:t>
      </w:r>
    </w:p>
    <w:p>
      <w:pPr>
        <w:jc w:val="left"/>
      </w:pPr>
      <w:r>
        <w:rPr>
          <w:rFonts w:ascii="simsun" w:hAnsi="simsun" w:eastAsia="simsun" w:cs="simsun"/>
          <w:color w:val="000000"/>
          <w:sz w:val="24"/>
          <w:szCs w:val="24"/>
        </w:rPr>
        <w:t xml:space="preserve">6.办公楼租赁协议书范本3篇</w:t>
      </w:r>
    </w:p>
    <w:p>
      <w:pPr>
        <w:jc w:val="left"/>
      </w:pPr>
      <w:r>
        <w:rPr>
          <w:rFonts w:ascii="simsun" w:hAnsi="simsun" w:eastAsia="simsun" w:cs="simsun"/>
          <w:color w:val="000000"/>
          <w:sz w:val="24"/>
          <w:szCs w:val="24"/>
        </w:rPr>
        <w:t xml:space="preserve"/>
      </w:r>
    </w:p>
    <w:sectPr>
      <w:pgSz w:w="12240" w:h="15840" w:code="1"/>
      <w:pgMar w:top="1440" w:right="1440" w:bottom="1440" w:left="1440"/>
    </w:sectPr>
  </w:body>
</w:document>
</file>

<file path=word/styles.xml><?xml version="1.0" encoding="utf-8"?>
<w:styles xmlns:w="http://schemas.openxmlformats.org/wordprocessingml/2006/main" xmlns:m="http://schemas.openxmlformats.org/officeDocument/2006/math" xmlns:w15="http://schemas.microsoft.com/office/word/2012/wordml" xmlns:w14="http://schemas.microsoft.com/office/word/2010/wordml" xmlns:r="http://schemas.openxmlformats.org/officeDocument/2006/relationships" xmlns:wp="http://schemas.openxmlformats.org/drawingml/2006/wordprocessingDrawing" xmlns:a="http://schemas.openxmlformats.org/drawingml/2006/main"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s>

</file>

<file path=docProps/app.xml><?xml version="1.0" encoding="utf-8"?>
<properties:Properties xmlns:properties="http://schemas.openxmlformats.org/officeDocument/2006/extended-properties" xmlns:vt="http://schemas.openxmlformats.org/officeDocument/2006/docPropsVTypes">
  <properties:Application>docx4j</properties:Application>
  <properties:AppVersion>3.2.2</properties:AppVersion>
</properties:Properties>
</file>

<file path=docProps/core.xml><?xml version="1.0" encoding="utf-8"?>
<cp:coreProperties xmlns:cp="http://schemas.openxmlformats.org/package/2006/metadata/core-properties" xmlns:dcterms="http://purl.org/dc/terms/" xmlns:dc="http://purl.org/dc/elements/1.1/">
  <dc:creator>iask</dc:creator>
  <cp:lastModifiedBy>iask</cp:lastModifiedBy>
</cp:coreProperties>
</file>